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6D9A3" w14:textId="77777777" w:rsidR="000E6943" w:rsidRPr="00852D18" w:rsidRDefault="000E6943" w:rsidP="00852D18">
      <w:pPr>
        <w:pStyle w:val="Para03"/>
        <w:suppressAutoHyphens/>
        <w:spacing w:line="240" w:lineRule="auto"/>
        <w:jc w:val="both"/>
        <w:rPr>
          <w:rFonts w:ascii="Verdana" w:hAnsi="Verdana"/>
          <w:b/>
          <w:i w:val="0"/>
          <w:iCs w:val="0"/>
          <w:sz w:val="32"/>
        </w:rPr>
      </w:pPr>
      <w:r w:rsidRPr="00852D18">
        <w:rPr>
          <w:rFonts w:ascii="Verdana" w:hAnsi="Verdana"/>
          <w:b/>
          <w:i w:val="0"/>
          <w:iCs w:val="0"/>
          <w:sz w:val="32"/>
        </w:rPr>
        <w:t>Upstairs</w:t>
      </w:r>
    </w:p>
    <w:p w14:paraId="7F982B09" w14:textId="2FB25DD7" w:rsidR="000E6943" w:rsidRPr="00852D18" w:rsidRDefault="004C2190" w:rsidP="00852D18">
      <w:pPr>
        <w:pStyle w:val="Para18"/>
        <w:suppressAutoHyphens/>
        <w:spacing w:line="240" w:lineRule="auto"/>
        <w:ind w:firstLine="0"/>
        <w:jc w:val="both"/>
        <w:rPr>
          <w:rFonts w:ascii="Verdana" w:hAnsi="Verdana"/>
          <w:i w:val="0"/>
          <w:iCs w:val="0"/>
          <w:sz w:val="24"/>
        </w:rPr>
      </w:pPr>
      <w:r w:rsidRPr="00852D18">
        <w:rPr>
          <w:rFonts w:ascii="Verdana" w:hAnsi="Verdana"/>
          <w:i w:val="0"/>
          <w:iCs w:val="0"/>
          <w:sz w:val="24"/>
        </w:rPr>
        <w:t>Lawrence Watt-Evans</w:t>
      </w:r>
    </w:p>
    <w:p w14:paraId="0BB7FCF9" w14:textId="77777777" w:rsidR="000E6943" w:rsidRPr="00852D18" w:rsidRDefault="000E6943" w:rsidP="00852D18">
      <w:pPr>
        <w:pStyle w:val="Para39"/>
        <w:suppressAutoHyphens/>
        <w:spacing w:line="240" w:lineRule="auto"/>
        <w:ind w:firstLine="283"/>
        <w:rPr>
          <w:rFonts w:ascii="Verdana" w:hAnsi="Verdana"/>
          <w:sz w:val="20"/>
        </w:rPr>
      </w:pPr>
    </w:p>
    <w:p w14:paraId="2C7083F2" w14:textId="686B5A7C" w:rsidR="000E6943" w:rsidRPr="00852D18" w:rsidRDefault="000E6943" w:rsidP="00852D18">
      <w:pPr>
        <w:pStyle w:val="Para09"/>
        <w:suppressAutoHyphens/>
        <w:spacing w:line="240" w:lineRule="auto"/>
        <w:ind w:firstLine="283"/>
        <w:rPr>
          <w:rFonts w:ascii="Verdana" w:hAnsi="Verdana"/>
          <w:sz w:val="20"/>
        </w:rPr>
      </w:pPr>
      <w:r w:rsidRPr="00852D18">
        <w:rPr>
          <w:rFonts w:ascii="Verdana" w:hAnsi="Verdana"/>
          <w:sz w:val="20"/>
        </w:rPr>
        <w:t>They</w:t>
      </w:r>
      <w:r w:rsidR="00852D18">
        <w:rPr>
          <w:rFonts w:ascii="Verdana" w:hAnsi="Verdana"/>
          <w:sz w:val="20"/>
        </w:rPr>
        <w:t>’re</w:t>
      </w:r>
      <w:r w:rsidRPr="00852D18">
        <w:rPr>
          <w:rFonts w:ascii="Verdana" w:hAnsi="Verdana"/>
          <w:sz w:val="20"/>
        </w:rPr>
        <w:t xml:space="preserve"> so damn loud up there. Yelling and fighting, and then that thumping</w:t>
      </w:r>
      <w:r w:rsidR="009337C9">
        <w:rPr>
          <w:rFonts w:ascii="Verdana" w:hAnsi="Verdana"/>
          <w:sz w:val="20"/>
        </w:rPr>
        <w:t xml:space="preserve"> — </w:t>
      </w:r>
      <w:r w:rsidRPr="00852D18">
        <w:rPr>
          <w:rFonts w:ascii="Verdana" w:hAnsi="Verdana"/>
          <w:sz w:val="20"/>
        </w:rPr>
        <w:t>I guess it must be folk dances or something.</w:t>
      </w:r>
    </w:p>
    <w:p w14:paraId="7382AA2F" w14:textId="34DDDCAA" w:rsidR="000E6943" w:rsidRPr="00852D18" w:rsidRDefault="000E6943" w:rsidP="00852D18">
      <w:pPr>
        <w:suppressAutoHyphens/>
        <w:spacing w:after="0" w:line="240" w:lineRule="auto"/>
        <w:ind w:firstLine="283"/>
        <w:jc w:val="both"/>
        <w:rPr>
          <w:rFonts w:ascii="Verdana" w:hAnsi="Verdana"/>
          <w:color w:val="000000"/>
          <w:sz w:val="20"/>
        </w:rPr>
      </w:pPr>
      <w:r w:rsidRPr="00852D18">
        <w:rPr>
          <w:rFonts w:ascii="Verdana" w:hAnsi="Verdana"/>
          <w:color w:val="000000"/>
          <w:sz w:val="20"/>
        </w:rPr>
        <w:t>They could show a little consideration, could</w:t>
      </w:r>
      <w:r w:rsidR="00852D18">
        <w:rPr>
          <w:rFonts w:ascii="Verdana" w:hAnsi="Verdana"/>
          <w:color w:val="000000"/>
          <w:sz w:val="20"/>
        </w:rPr>
        <w:t>n’t</w:t>
      </w:r>
      <w:r w:rsidRPr="00852D18">
        <w:rPr>
          <w:rFonts w:ascii="Verdana" w:hAnsi="Verdana"/>
          <w:color w:val="000000"/>
          <w:sz w:val="20"/>
        </w:rPr>
        <w:t xml:space="preserve"> they?</w:t>
      </w:r>
    </w:p>
    <w:p w14:paraId="76C7D404" w14:textId="088BDDE2" w:rsidR="000E6943" w:rsidRPr="00852D18" w:rsidRDefault="000E6943" w:rsidP="00852D18">
      <w:pPr>
        <w:suppressAutoHyphens/>
        <w:spacing w:after="0" w:line="240" w:lineRule="auto"/>
        <w:ind w:firstLine="283"/>
        <w:jc w:val="both"/>
        <w:rPr>
          <w:rFonts w:ascii="Verdana" w:hAnsi="Verdana"/>
          <w:color w:val="000000"/>
          <w:sz w:val="20"/>
        </w:rPr>
      </w:pPr>
      <w:r w:rsidRPr="00852D18">
        <w:rPr>
          <w:rFonts w:ascii="Verdana" w:hAnsi="Verdana"/>
          <w:color w:val="000000"/>
          <w:sz w:val="20"/>
        </w:rPr>
        <w:t>And then there was the time they left the water running and it leaked through the bathroom ceiling and damn near flooded the place, and of course it was the weekend and we could</w:t>
      </w:r>
      <w:r w:rsidR="00852D18">
        <w:rPr>
          <w:rFonts w:ascii="Verdana" w:hAnsi="Verdana"/>
          <w:color w:val="000000"/>
          <w:sz w:val="20"/>
        </w:rPr>
        <w:t>n’t</w:t>
      </w:r>
      <w:r w:rsidRPr="00852D18">
        <w:rPr>
          <w:rFonts w:ascii="Verdana" w:hAnsi="Verdana"/>
          <w:color w:val="000000"/>
          <w:sz w:val="20"/>
        </w:rPr>
        <w:t xml:space="preserve"> get hold of the landlord until Monday</w:t>
      </w:r>
      <w:r w:rsidR="009337C9">
        <w:rPr>
          <w:rFonts w:ascii="Verdana" w:hAnsi="Verdana"/>
          <w:color w:val="000000"/>
          <w:sz w:val="20"/>
        </w:rPr>
        <w:t xml:space="preserve"> — </w:t>
      </w:r>
      <w:r w:rsidRPr="00852D18">
        <w:rPr>
          <w:rFonts w:ascii="Verdana" w:hAnsi="Verdana"/>
          <w:color w:val="000000"/>
          <w:sz w:val="20"/>
        </w:rPr>
        <w:t>no, Tuesday, it was a long weekend! And there was wet plaster falling all over the sink and the floor. And stains everywhere.</w:t>
      </w:r>
    </w:p>
    <w:p w14:paraId="6B1DA2E6" w14:textId="2627CF57" w:rsidR="000E6943" w:rsidRPr="00852D18" w:rsidRDefault="000E6943" w:rsidP="00852D18">
      <w:pPr>
        <w:suppressAutoHyphens/>
        <w:spacing w:after="0" w:line="240" w:lineRule="auto"/>
        <w:ind w:firstLine="283"/>
        <w:jc w:val="both"/>
        <w:rPr>
          <w:rFonts w:ascii="Verdana" w:hAnsi="Verdana"/>
          <w:color w:val="000000"/>
          <w:sz w:val="20"/>
        </w:rPr>
      </w:pPr>
      <w:r w:rsidRPr="00852D18">
        <w:rPr>
          <w:rFonts w:ascii="Verdana" w:hAnsi="Verdana"/>
          <w:color w:val="000000"/>
          <w:sz w:val="20"/>
        </w:rPr>
        <w:t>I tell you, if we could find a decent apartment we</w:t>
      </w:r>
      <w:r w:rsidR="00852D18">
        <w:rPr>
          <w:rFonts w:ascii="Verdana" w:hAnsi="Verdana"/>
          <w:color w:val="000000"/>
          <w:sz w:val="20"/>
        </w:rPr>
        <w:t>’d</w:t>
      </w:r>
      <w:r w:rsidRPr="00852D18">
        <w:rPr>
          <w:rFonts w:ascii="Verdana" w:hAnsi="Verdana"/>
          <w:color w:val="000000"/>
          <w:sz w:val="20"/>
        </w:rPr>
        <w:t xml:space="preserve"> have been out of this rathole years ago.</w:t>
      </w:r>
    </w:p>
    <w:p w14:paraId="6AFF3EB9" w14:textId="58585798" w:rsidR="000E6943" w:rsidRPr="00852D18" w:rsidRDefault="000E6943" w:rsidP="00852D18">
      <w:pPr>
        <w:suppressAutoHyphens/>
        <w:spacing w:after="0" w:line="240" w:lineRule="auto"/>
        <w:ind w:firstLine="283"/>
        <w:jc w:val="both"/>
        <w:rPr>
          <w:rFonts w:ascii="Verdana" w:hAnsi="Verdana"/>
          <w:color w:val="000000"/>
          <w:sz w:val="20"/>
        </w:rPr>
      </w:pPr>
      <w:r w:rsidRPr="00852D18">
        <w:rPr>
          <w:rFonts w:ascii="Verdana" w:hAnsi="Verdana"/>
          <w:color w:val="000000"/>
          <w:sz w:val="20"/>
        </w:rPr>
        <w:t>And they wo</w:t>
      </w:r>
      <w:r w:rsidR="00852D18">
        <w:rPr>
          <w:rFonts w:ascii="Verdana" w:hAnsi="Verdana"/>
          <w:color w:val="000000"/>
          <w:sz w:val="20"/>
        </w:rPr>
        <w:t>n’t</w:t>
      </w:r>
      <w:r w:rsidRPr="00852D18">
        <w:rPr>
          <w:rFonts w:ascii="Verdana" w:hAnsi="Verdana"/>
          <w:color w:val="000000"/>
          <w:sz w:val="20"/>
        </w:rPr>
        <w:t xml:space="preserve"> talk to us when we see them in the halls, when I shout at them they just walk right on by like they did</w:t>
      </w:r>
      <w:r w:rsidR="00852D18">
        <w:rPr>
          <w:rFonts w:ascii="Verdana" w:hAnsi="Verdana"/>
          <w:color w:val="000000"/>
          <w:sz w:val="20"/>
        </w:rPr>
        <w:t>n’t</w:t>
      </w:r>
      <w:r w:rsidRPr="00852D18">
        <w:rPr>
          <w:rFonts w:ascii="Verdana" w:hAnsi="Verdana"/>
          <w:color w:val="000000"/>
          <w:sz w:val="20"/>
        </w:rPr>
        <w:t xml:space="preserve"> even hear me. I went up there once to complain, but they would</w:t>
      </w:r>
      <w:r w:rsidR="00852D18">
        <w:rPr>
          <w:rFonts w:ascii="Verdana" w:hAnsi="Verdana"/>
          <w:color w:val="000000"/>
          <w:sz w:val="20"/>
        </w:rPr>
        <w:t>n’t</w:t>
      </w:r>
      <w:r w:rsidRPr="00852D18">
        <w:rPr>
          <w:rFonts w:ascii="Verdana" w:hAnsi="Verdana"/>
          <w:color w:val="000000"/>
          <w:sz w:val="20"/>
        </w:rPr>
        <w:t xml:space="preserve"> answer the door.</w:t>
      </w:r>
    </w:p>
    <w:p w14:paraId="5D163212" w14:textId="77777777" w:rsidR="000E6943" w:rsidRPr="00852D18" w:rsidRDefault="000E6943" w:rsidP="00852D18">
      <w:pPr>
        <w:suppressAutoHyphens/>
        <w:spacing w:after="0" w:line="240" w:lineRule="auto"/>
        <w:ind w:firstLine="283"/>
        <w:jc w:val="both"/>
        <w:rPr>
          <w:rFonts w:ascii="Verdana" w:hAnsi="Verdana"/>
          <w:color w:val="000000"/>
          <w:sz w:val="20"/>
        </w:rPr>
      </w:pPr>
      <w:r w:rsidRPr="00852D18">
        <w:rPr>
          <w:rFonts w:ascii="Verdana" w:hAnsi="Verdana"/>
          <w:color w:val="000000"/>
          <w:sz w:val="20"/>
        </w:rPr>
        <w:t>Maybe they were busy; I think their refrigerator must have broken down or something, because even with the door closed I could smell something rotten.</w:t>
      </w:r>
    </w:p>
    <w:p w14:paraId="378BC7EA" w14:textId="42A2B8E9" w:rsidR="000E6943" w:rsidRPr="00852D18" w:rsidRDefault="000E6943" w:rsidP="00852D18">
      <w:pPr>
        <w:suppressAutoHyphens/>
        <w:spacing w:after="0" w:line="240" w:lineRule="auto"/>
        <w:ind w:firstLine="283"/>
        <w:jc w:val="both"/>
        <w:rPr>
          <w:rFonts w:ascii="Verdana" w:hAnsi="Verdana"/>
          <w:color w:val="000000"/>
          <w:sz w:val="20"/>
        </w:rPr>
      </w:pPr>
      <w:r w:rsidRPr="00852D18">
        <w:rPr>
          <w:rFonts w:ascii="Verdana" w:hAnsi="Verdana"/>
          <w:color w:val="000000"/>
          <w:sz w:val="20"/>
        </w:rPr>
        <w:t>They ca</w:t>
      </w:r>
      <w:r w:rsidR="00852D18">
        <w:rPr>
          <w:rFonts w:ascii="Verdana" w:hAnsi="Verdana"/>
          <w:color w:val="000000"/>
          <w:sz w:val="20"/>
        </w:rPr>
        <w:t>n’t</w:t>
      </w:r>
      <w:r w:rsidRPr="00852D18">
        <w:rPr>
          <w:rFonts w:ascii="Verdana" w:hAnsi="Verdana"/>
          <w:color w:val="000000"/>
          <w:sz w:val="20"/>
        </w:rPr>
        <w:t xml:space="preserve"> be very clean.</w:t>
      </w:r>
    </w:p>
    <w:p w14:paraId="1EAC7ADF" w14:textId="77777777" w:rsidR="00852D18" w:rsidRDefault="000E6943" w:rsidP="00852D18">
      <w:pPr>
        <w:suppressAutoHyphens/>
        <w:spacing w:after="0" w:line="240" w:lineRule="auto"/>
        <w:ind w:firstLine="283"/>
        <w:jc w:val="both"/>
        <w:rPr>
          <w:rFonts w:ascii="Verdana" w:hAnsi="Verdana"/>
          <w:color w:val="000000"/>
          <w:sz w:val="20"/>
        </w:rPr>
      </w:pPr>
      <w:r w:rsidRPr="00852D18">
        <w:rPr>
          <w:rFonts w:ascii="Verdana" w:hAnsi="Verdana"/>
          <w:color w:val="000000"/>
          <w:sz w:val="20"/>
        </w:rPr>
        <w:t>Anyway, tonight was the last straw, more yelling, and singing this awful high-pitched song, like something the Arabs sing in one of those old movies, and then thumping about and I swear I heard the furniture breaking.</w:t>
      </w:r>
    </w:p>
    <w:p w14:paraId="5BE82673" w14:textId="38FAC0B2" w:rsidR="000E6943" w:rsidRPr="00852D18" w:rsidRDefault="00852D18" w:rsidP="00852D18">
      <w:pPr>
        <w:suppressAutoHyphens/>
        <w:spacing w:after="0" w:line="240" w:lineRule="auto"/>
        <w:ind w:firstLine="283"/>
        <w:jc w:val="both"/>
        <w:rPr>
          <w:rFonts w:ascii="Verdana" w:hAnsi="Verdana"/>
          <w:color w:val="000000"/>
          <w:sz w:val="20"/>
        </w:rPr>
      </w:pPr>
      <w:r>
        <w:rPr>
          <w:rFonts w:ascii="Verdana" w:hAnsi="Verdana"/>
          <w:color w:val="000000"/>
          <w:sz w:val="20"/>
        </w:rPr>
        <w:t>“</w:t>
      </w:r>
      <w:r w:rsidR="000E6943" w:rsidRPr="00852D18">
        <w:rPr>
          <w:rFonts w:ascii="Verdana" w:hAnsi="Verdana"/>
          <w:color w:val="000000"/>
          <w:sz w:val="20"/>
        </w:rPr>
        <w:t>I</w:t>
      </w:r>
      <w:r>
        <w:rPr>
          <w:rFonts w:ascii="Verdana" w:hAnsi="Verdana"/>
          <w:color w:val="000000"/>
          <w:sz w:val="20"/>
        </w:rPr>
        <w:t xml:space="preserve">’ve </w:t>
      </w:r>
      <w:r w:rsidR="000E6943" w:rsidRPr="00852D18">
        <w:rPr>
          <w:rFonts w:ascii="Verdana" w:hAnsi="Verdana"/>
          <w:color w:val="000000"/>
          <w:sz w:val="20"/>
        </w:rPr>
        <w:t>had enough,</w:t>
      </w:r>
      <w:r>
        <w:rPr>
          <w:rFonts w:ascii="Verdana" w:hAnsi="Verdana"/>
          <w:color w:val="000000"/>
          <w:sz w:val="20"/>
        </w:rPr>
        <w:t xml:space="preserve">” </w:t>
      </w:r>
      <w:r w:rsidR="000E6943" w:rsidRPr="00852D18">
        <w:rPr>
          <w:rFonts w:ascii="Verdana" w:hAnsi="Verdana"/>
          <w:color w:val="000000"/>
          <w:sz w:val="20"/>
        </w:rPr>
        <w:t>Jack said, and I agreed and said he should call the cops, and he said no, he</w:t>
      </w:r>
      <w:r>
        <w:rPr>
          <w:rFonts w:ascii="Verdana" w:hAnsi="Verdana"/>
          <w:color w:val="000000"/>
          <w:sz w:val="20"/>
        </w:rPr>
        <w:t>’d</w:t>
      </w:r>
      <w:r w:rsidR="000E6943" w:rsidRPr="00852D18">
        <w:rPr>
          <w:rFonts w:ascii="Verdana" w:hAnsi="Verdana"/>
          <w:color w:val="000000"/>
          <w:sz w:val="20"/>
        </w:rPr>
        <w:t xml:space="preserve"> settle it himself, and he went up there.</w:t>
      </w:r>
    </w:p>
    <w:p w14:paraId="7417E2F0" w14:textId="77777777" w:rsidR="000E6943" w:rsidRPr="00852D18" w:rsidRDefault="000E6943" w:rsidP="00852D18">
      <w:pPr>
        <w:suppressAutoHyphens/>
        <w:spacing w:after="0" w:line="240" w:lineRule="auto"/>
        <w:ind w:firstLine="283"/>
        <w:jc w:val="both"/>
        <w:rPr>
          <w:rFonts w:ascii="Verdana" w:hAnsi="Verdana"/>
          <w:color w:val="000000"/>
          <w:sz w:val="20"/>
        </w:rPr>
      </w:pPr>
      <w:r w:rsidRPr="00852D18">
        <w:rPr>
          <w:rFonts w:ascii="Verdana" w:hAnsi="Verdana"/>
          <w:color w:val="000000"/>
          <w:sz w:val="20"/>
        </w:rPr>
        <w:t>There was more yelling then, and banging, but then it stopped. I guess he talked some sense into them.</w:t>
      </w:r>
    </w:p>
    <w:p w14:paraId="536A173C" w14:textId="1B423531" w:rsidR="000E6943" w:rsidRPr="00852D18" w:rsidRDefault="000E6943" w:rsidP="00852D18">
      <w:pPr>
        <w:suppressAutoHyphens/>
        <w:spacing w:after="0" w:line="240" w:lineRule="auto"/>
        <w:ind w:firstLine="283"/>
        <w:jc w:val="both"/>
        <w:rPr>
          <w:rFonts w:ascii="Verdana" w:hAnsi="Verdana"/>
          <w:color w:val="000000"/>
          <w:sz w:val="20"/>
        </w:rPr>
      </w:pPr>
      <w:r w:rsidRPr="00852D18">
        <w:rPr>
          <w:rFonts w:ascii="Verdana" w:hAnsi="Verdana"/>
          <w:color w:val="000000"/>
          <w:sz w:val="20"/>
        </w:rPr>
        <w:t>I wish he</w:t>
      </w:r>
      <w:r w:rsidR="00852D18">
        <w:rPr>
          <w:rFonts w:ascii="Verdana" w:hAnsi="Verdana"/>
          <w:color w:val="000000"/>
          <w:sz w:val="20"/>
        </w:rPr>
        <w:t>’d</w:t>
      </w:r>
      <w:r w:rsidRPr="00852D18">
        <w:rPr>
          <w:rFonts w:ascii="Verdana" w:hAnsi="Verdana"/>
          <w:color w:val="000000"/>
          <w:sz w:val="20"/>
        </w:rPr>
        <w:t xml:space="preserve"> get back, though. There</w:t>
      </w:r>
      <w:r w:rsidR="00852D18">
        <w:rPr>
          <w:rFonts w:ascii="Verdana" w:hAnsi="Verdana"/>
          <w:color w:val="000000"/>
          <w:sz w:val="20"/>
        </w:rPr>
        <w:t>’s</w:t>
      </w:r>
      <w:r w:rsidRPr="00852D18">
        <w:rPr>
          <w:rFonts w:ascii="Verdana" w:hAnsi="Verdana"/>
          <w:color w:val="000000"/>
          <w:sz w:val="20"/>
        </w:rPr>
        <w:t xml:space="preserve"> something dripping through the ceiling again.</w:t>
      </w:r>
    </w:p>
    <w:p w14:paraId="280A30FD" w14:textId="419C093F" w:rsidR="000E6943" w:rsidRPr="00852D18" w:rsidRDefault="000E6943" w:rsidP="00852D18">
      <w:pPr>
        <w:suppressAutoHyphens/>
        <w:spacing w:after="0" w:line="240" w:lineRule="auto"/>
        <w:ind w:firstLine="283"/>
        <w:jc w:val="both"/>
        <w:rPr>
          <w:rFonts w:ascii="Verdana" w:hAnsi="Verdana"/>
          <w:color w:val="000000"/>
          <w:sz w:val="20"/>
        </w:rPr>
      </w:pPr>
      <w:r w:rsidRPr="00852D18">
        <w:rPr>
          <w:rFonts w:ascii="Verdana" w:hAnsi="Verdana"/>
          <w:color w:val="000000"/>
          <w:sz w:val="20"/>
        </w:rPr>
        <w:t>It</w:t>
      </w:r>
      <w:r w:rsidR="00852D18">
        <w:rPr>
          <w:rFonts w:ascii="Verdana" w:hAnsi="Verdana"/>
          <w:color w:val="000000"/>
          <w:sz w:val="20"/>
        </w:rPr>
        <w:t>’s</w:t>
      </w:r>
      <w:r w:rsidRPr="00852D18">
        <w:rPr>
          <w:rFonts w:ascii="Verdana" w:hAnsi="Verdana"/>
          <w:color w:val="000000"/>
          <w:sz w:val="20"/>
        </w:rPr>
        <w:t xml:space="preserve"> not water, though, it must be paint.</w:t>
      </w:r>
    </w:p>
    <w:p w14:paraId="554575C9" w14:textId="2BFBA00C" w:rsidR="00852D18" w:rsidRPr="00852D18" w:rsidRDefault="000E6943" w:rsidP="00852D18">
      <w:pPr>
        <w:suppressAutoHyphens/>
        <w:spacing w:after="0" w:line="240" w:lineRule="auto"/>
        <w:ind w:firstLine="283"/>
        <w:jc w:val="both"/>
        <w:rPr>
          <w:rFonts w:ascii="Verdana" w:hAnsi="Verdana"/>
          <w:color w:val="000000"/>
          <w:sz w:val="20"/>
        </w:rPr>
      </w:pPr>
      <w:r w:rsidRPr="00852D18">
        <w:rPr>
          <w:rFonts w:ascii="Verdana" w:hAnsi="Verdana"/>
          <w:color w:val="000000"/>
          <w:sz w:val="20"/>
        </w:rPr>
        <w:t>It</w:t>
      </w:r>
      <w:r w:rsidR="00852D18">
        <w:rPr>
          <w:rFonts w:ascii="Verdana" w:hAnsi="Verdana"/>
          <w:color w:val="000000"/>
          <w:sz w:val="20"/>
        </w:rPr>
        <w:t>’s</w:t>
      </w:r>
      <w:r w:rsidRPr="00852D18">
        <w:rPr>
          <w:rFonts w:ascii="Verdana" w:hAnsi="Verdana"/>
          <w:color w:val="000000"/>
          <w:sz w:val="20"/>
        </w:rPr>
        <w:t xml:space="preserve"> bright red.</w:t>
      </w:r>
    </w:p>
    <w:p w14:paraId="6E78DA2E" w14:textId="64C48ACA" w:rsidR="00852D18" w:rsidRPr="00852D18" w:rsidRDefault="00852D18" w:rsidP="00852D18">
      <w:pPr>
        <w:suppressAutoHyphens/>
        <w:spacing w:after="0" w:line="240" w:lineRule="auto"/>
        <w:ind w:firstLine="283"/>
        <w:jc w:val="both"/>
        <w:rPr>
          <w:rFonts w:ascii="Verdana" w:hAnsi="Verdana"/>
          <w:color w:val="000000"/>
          <w:sz w:val="20"/>
        </w:rPr>
      </w:pPr>
    </w:p>
    <w:p w14:paraId="06197C74" w14:textId="77777777" w:rsidR="008D76DC" w:rsidRPr="00A06E2E" w:rsidRDefault="000E6943" w:rsidP="00852D18">
      <w:pPr>
        <w:suppressAutoHyphens/>
        <w:spacing w:after="0" w:line="240" w:lineRule="auto"/>
        <w:ind w:firstLine="283"/>
        <w:jc w:val="both"/>
        <w:rPr>
          <w:rFonts w:ascii="Verdana" w:hAnsi="Verdana"/>
          <w:i/>
          <w:iCs/>
          <w:color w:val="000000"/>
          <w:sz w:val="20"/>
        </w:rPr>
      </w:pPr>
      <w:r w:rsidRPr="00A06E2E">
        <w:rPr>
          <w:rFonts w:ascii="Verdana" w:hAnsi="Verdana"/>
          <w:i/>
          <w:iCs/>
          <w:color w:val="000000"/>
          <w:sz w:val="20"/>
        </w:rPr>
        <w:t>end</w:t>
      </w:r>
    </w:p>
    <w:sectPr w:rsidR="008D76DC" w:rsidRPr="00A06E2E" w:rsidSect="00852D1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6254A" w14:textId="77777777" w:rsidR="005E1C02" w:rsidRDefault="005E1C02" w:rsidP="00852D18">
      <w:pPr>
        <w:spacing w:after="0" w:line="240" w:lineRule="auto"/>
      </w:pPr>
      <w:r>
        <w:separator/>
      </w:r>
    </w:p>
  </w:endnote>
  <w:endnote w:type="continuationSeparator" w:id="0">
    <w:p w14:paraId="65CFA16D" w14:textId="77777777" w:rsidR="005E1C02" w:rsidRDefault="005E1C02" w:rsidP="00852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514D8" w14:textId="77777777" w:rsidR="00852D18" w:rsidRDefault="00852D18" w:rsidP="009F1B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9D1145" w14:textId="77777777" w:rsidR="00852D18" w:rsidRDefault="00852D18" w:rsidP="00852D1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73574" w14:textId="62F94B2F" w:rsidR="00852D18" w:rsidRPr="00A06E2E" w:rsidRDefault="00852D18" w:rsidP="00852D18">
    <w:pPr>
      <w:pStyle w:val="Footer"/>
      <w:ind w:right="360"/>
      <w:rPr>
        <w:rFonts w:ascii="Arial" w:hAnsi="Arial" w:cs="Arial"/>
        <w:color w:val="999999"/>
        <w:sz w:val="20"/>
        <w:lang w:val="ru-RU"/>
      </w:rPr>
    </w:pPr>
    <w:r w:rsidRPr="00A06E2E">
      <w:rPr>
        <w:rStyle w:val="PageNumber"/>
        <w:rFonts w:ascii="Arial" w:hAnsi="Arial" w:cs="Arial"/>
        <w:color w:val="999999"/>
        <w:sz w:val="20"/>
        <w:lang w:val="ru-RU"/>
      </w:rPr>
      <w:t xml:space="preserve">Библиотека «Артефакт» — </w:t>
    </w:r>
    <w:r w:rsidRPr="00852D18">
      <w:rPr>
        <w:rStyle w:val="PageNumber"/>
        <w:rFonts w:ascii="Arial" w:hAnsi="Arial" w:cs="Arial"/>
        <w:color w:val="999999"/>
        <w:sz w:val="20"/>
      </w:rPr>
      <w:t>http</w:t>
    </w:r>
    <w:r w:rsidRPr="00A06E2E">
      <w:rPr>
        <w:rStyle w:val="PageNumber"/>
        <w:rFonts w:ascii="Arial" w:hAnsi="Arial" w:cs="Arial"/>
        <w:color w:val="999999"/>
        <w:sz w:val="20"/>
        <w:lang w:val="ru-RU"/>
      </w:rPr>
      <w:t>://</w:t>
    </w:r>
    <w:r w:rsidRPr="00852D18">
      <w:rPr>
        <w:rStyle w:val="PageNumber"/>
        <w:rFonts w:ascii="Arial" w:hAnsi="Arial" w:cs="Arial"/>
        <w:color w:val="999999"/>
        <w:sz w:val="20"/>
      </w:rPr>
      <w:t>artefact</w:t>
    </w:r>
    <w:r w:rsidRPr="00A06E2E">
      <w:rPr>
        <w:rStyle w:val="PageNumber"/>
        <w:rFonts w:ascii="Arial" w:hAnsi="Arial" w:cs="Arial"/>
        <w:color w:val="999999"/>
        <w:sz w:val="20"/>
        <w:lang w:val="ru-RU"/>
      </w:rPr>
      <w:t>.</w:t>
    </w:r>
    <w:r w:rsidRPr="00852D18">
      <w:rPr>
        <w:rStyle w:val="PageNumber"/>
        <w:rFonts w:ascii="Arial" w:hAnsi="Arial" w:cs="Arial"/>
        <w:color w:val="999999"/>
        <w:sz w:val="20"/>
      </w:rPr>
      <w:t>lib</w:t>
    </w:r>
    <w:r w:rsidRPr="00A06E2E">
      <w:rPr>
        <w:rStyle w:val="PageNumber"/>
        <w:rFonts w:ascii="Arial" w:hAnsi="Arial" w:cs="Arial"/>
        <w:color w:val="999999"/>
        <w:sz w:val="20"/>
        <w:lang w:val="ru-RU"/>
      </w:rPr>
      <w:t>.</w:t>
    </w:r>
    <w:r w:rsidRPr="00852D18">
      <w:rPr>
        <w:rStyle w:val="PageNumber"/>
        <w:rFonts w:ascii="Arial" w:hAnsi="Arial" w:cs="Arial"/>
        <w:color w:val="999999"/>
        <w:sz w:val="20"/>
      </w:rPr>
      <w:t>ru</w:t>
    </w:r>
    <w:r w:rsidRPr="00A06E2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A34F5" w14:textId="77777777" w:rsidR="00852D18" w:rsidRDefault="00852D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12AAC" w14:textId="77777777" w:rsidR="005E1C02" w:rsidRDefault="005E1C02" w:rsidP="00852D18">
      <w:pPr>
        <w:spacing w:after="0" w:line="240" w:lineRule="auto"/>
      </w:pPr>
      <w:r>
        <w:separator/>
      </w:r>
    </w:p>
  </w:footnote>
  <w:footnote w:type="continuationSeparator" w:id="0">
    <w:p w14:paraId="1420822A" w14:textId="77777777" w:rsidR="005E1C02" w:rsidRDefault="005E1C02" w:rsidP="00852D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90231" w14:textId="77777777" w:rsidR="00852D18" w:rsidRDefault="00852D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22FF6" w14:textId="4A36FEA3" w:rsidR="00852D18" w:rsidRPr="00A06E2E" w:rsidRDefault="00852D18" w:rsidP="00852D18">
    <w:pPr>
      <w:pStyle w:val="Header"/>
      <w:rPr>
        <w:rFonts w:ascii="Arial" w:hAnsi="Arial" w:cs="Arial"/>
        <w:color w:val="999999"/>
        <w:sz w:val="20"/>
        <w:lang w:val="ru-RU"/>
      </w:rPr>
    </w:pPr>
    <w:r w:rsidRPr="00A06E2E">
      <w:rPr>
        <w:rFonts w:ascii="Arial" w:hAnsi="Arial" w:cs="Arial"/>
        <w:color w:val="999999"/>
        <w:sz w:val="20"/>
        <w:lang w:val="ru-RU"/>
      </w:rPr>
      <w:t xml:space="preserve">Библиотека «Артефакт» — </w:t>
    </w:r>
    <w:r w:rsidRPr="00852D18">
      <w:rPr>
        <w:rFonts w:ascii="Arial" w:hAnsi="Arial" w:cs="Arial"/>
        <w:color w:val="999999"/>
        <w:sz w:val="20"/>
      </w:rPr>
      <w:t>http</w:t>
    </w:r>
    <w:r w:rsidRPr="00A06E2E">
      <w:rPr>
        <w:rFonts w:ascii="Arial" w:hAnsi="Arial" w:cs="Arial"/>
        <w:color w:val="999999"/>
        <w:sz w:val="20"/>
        <w:lang w:val="ru-RU"/>
      </w:rPr>
      <w:t>://</w:t>
    </w:r>
    <w:r w:rsidRPr="00852D18">
      <w:rPr>
        <w:rFonts w:ascii="Arial" w:hAnsi="Arial" w:cs="Arial"/>
        <w:color w:val="999999"/>
        <w:sz w:val="20"/>
      </w:rPr>
      <w:t>artefact</w:t>
    </w:r>
    <w:r w:rsidRPr="00A06E2E">
      <w:rPr>
        <w:rFonts w:ascii="Arial" w:hAnsi="Arial" w:cs="Arial"/>
        <w:color w:val="999999"/>
        <w:sz w:val="20"/>
        <w:lang w:val="ru-RU"/>
      </w:rPr>
      <w:t>.</w:t>
    </w:r>
    <w:r w:rsidRPr="00852D18">
      <w:rPr>
        <w:rFonts w:ascii="Arial" w:hAnsi="Arial" w:cs="Arial"/>
        <w:color w:val="999999"/>
        <w:sz w:val="20"/>
      </w:rPr>
      <w:t>lib</w:t>
    </w:r>
    <w:r w:rsidRPr="00A06E2E">
      <w:rPr>
        <w:rFonts w:ascii="Arial" w:hAnsi="Arial" w:cs="Arial"/>
        <w:color w:val="999999"/>
        <w:sz w:val="20"/>
        <w:lang w:val="ru-RU"/>
      </w:rPr>
      <w:t>.</w:t>
    </w:r>
    <w:r w:rsidRPr="00852D18">
      <w:rPr>
        <w:rFonts w:ascii="Arial" w:hAnsi="Arial" w:cs="Arial"/>
        <w:color w:val="999999"/>
        <w:sz w:val="20"/>
      </w:rPr>
      <w:t>ru</w:t>
    </w:r>
    <w:r w:rsidRPr="00A06E2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1CDED" w14:textId="77777777" w:rsidR="00852D18" w:rsidRDefault="00852D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E6943"/>
    <w:rsid w:val="0015074B"/>
    <w:rsid w:val="0029639D"/>
    <w:rsid w:val="00326F90"/>
    <w:rsid w:val="004C2190"/>
    <w:rsid w:val="005E1C02"/>
    <w:rsid w:val="00852D18"/>
    <w:rsid w:val="008D76DC"/>
    <w:rsid w:val="009337C9"/>
    <w:rsid w:val="009F50A5"/>
    <w:rsid w:val="00A06E2E"/>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75BC6B"/>
  <w14:defaultImageDpi w14:val="330"/>
  <w15:docId w15:val="{22C51DBF-ED2E-43BF-9F50-D4AF3CD5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0E6943"/>
    <w:pPr>
      <w:spacing w:after="0" w:line="288" w:lineRule="atLeast"/>
      <w:jc w:val="center"/>
    </w:pPr>
    <w:rPr>
      <w:rFonts w:ascii="Times" w:eastAsia="Times" w:hAnsi="Times" w:cs="Times"/>
      <w:i/>
      <w:iCs/>
      <w:color w:val="000000"/>
      <w:sz w:val="30"/>
      <w:szCs w:val="30"/>
      <w:lang w:val="en" w:eastAsia="en"/>
    </w:rPr>
  </w:style>
  <w:style w:type="paragraph" w:customStyle="1" w:styleId="Para09">
    <w:name w:val="Para 09"/>
    <w:basedOn w:val="Normal"/>
    <w:qFormat/>
    <w:rsid w:val="000E6943"/>
    <w:pPr>
      <w:spacing w:after="0" w:line="288" w:lineRule="atLeast"/>
      <w:jc w:val="both"/>
    </w:pPr>
    <w:rPr>
      <w:rFonts w:ascii="Times" w:eastAsia="Times" w:hAnsi="Times" w:cs="Times"/>
      <w:color w:val="000000"/>
      <w:sz w:val="23"/>
      <w:szCs w:val="23"/>
      <w:lang w:val="en" w:eastAsia="en"/>
    </w:rPr>
  </w:style>
  <w:style w:type="paragraph" w:customStyle="1" w:styleId="Para21">
    <w:name w:val="Para 21"/>
    <w:basedOn w:val="Normal"/>
    <w:qFormat/>
    <w:rsid w:val="000E6943"/>
    <w:pPr>
      <w:spacing w:after="0" w:line="288" w:lineRule="atLeast"/>
      <w:ind w:firstLine="360"/>
      <w:jc w:val="center"/>
    </w:pPr>
    <w:rPr>
      <w:rFonts w:ascii="Times New Roman" w:eastAsia="Times New Roman" w:hAnsi="Times New Roman" w:cs="Times New Roman"/>
      <w:color w:val="000000"/>
      <w:sz w:val="18"/>
      <w:szCs w:val="18"/>
      <w:lang w:val="en" w:eastAsia="en"/>
    </w:rPr>
  </w:style>
  <w:style w:type="paragraph" w:customStyle="1" w:styleId="Para30">
    <w:name w:val="Para 30"/>
    <w:basedOn w:val="Normal"/>
    <w:qFormat/>
    <w:rsid w:val="000E6943"/>
    <w:pPr>
      <w:spacing w:after="0" w:line="288" w:lineRule="atLeast"/>
      <w:ind w:firstLine="360"/>
      <w:jc w:val="both"/>
    </w:pPr>
    <w:rPr>
      <w:rFonts w:ascii="Times New Roman" w:eastAsia="Times New Roman" w:hAnsi="Times New Roman" w:cs="Times New Roman"/>
      <w:color w:val="000000"/>
      <w:sz w:val="18"/>
      <w:szCs w:val="18"/>
      <w:lang w:val="en" w:eastAsia="en"/>
    </w:rPr>
  </w:style>
  <w:style w:type="paragraph" w:customStyle="1" w:styleId="Para39">
    <w:name w:val="Para 39"/>
    <w:basedOn w:val="Normal"/>
    <w:qFormat/>
    <w:rsid w:val="000E6943"/>
    <w:pPr>
      <w:spacing w:after="0" w:line="288" w:lineRule="atLeast"/>
      <w:ind w:firstLine="431"/>
      <w:jc w:val="both"/>
    </w:pPr>
    <w:rPr>
      <w:rFonts w:ascii="Times New Roman" w:eastAsia="Times New Roman" w:hAnsi="Times New Roman" w:cs="Times New Roman"/>
      <w:color w:val="000000"/>
      <w:sz w:val="18"/>
      <w:szCs w:val="18"/>
      <w:lang w:val="en" w:eastAsia="en"/>
    </w:rPr>
  </w:style>
  <w:style w:type="character" w:customStyle="1" w:styleId="01Text">
    <w:name w:val="01 Text"/>
    <w:rsid w:val="000E6943"/>
    <w:rPr>
      <w:sz w:val="18"/>
      <w:szCs w:val="18"/>
    </w:rPr>
  </w:style>
  <w:style w:type="paragraph" w:customStyle="1" w:styleId="Para18">
    <w:name w:val="Para 18"/>
    <w:basedOn w:val="Normal"/>
    <w:qFormat/>
    <w:rsid w:val="004C2190"/>
    <w:pPr>
      <w:spacing w:after="0" w:line="288" w:lineRule="atLeast"/>
      <w:ind w:firstLine="360"/>
      <w:jc w:val="center"/>
    </w:pPr>
    <w:rPr>
      <w:rFonts w:ascii="Times" w:eastAsia="Times" w:hAnsi="Times" w:cs="Times"/>
      <w:i/>
      <w:iCs/>
      <w:color w:val="000000"/>
      <w:sz w:val="30"/>
      <w:szCs w:val="30"/>
      <w:lang w:val="en" w:eastAsia="en"/>
    </w:rPr>
  </w:style>
  <w:style w:type="character" w:styleId="PageNumber">
    <w:name w:val="page number"/>
    <w:basedOn w:val="DefaultParagraphFont"/>
    <w:uiPriority w:val="99"/>
    <w:semiHidden/>
    <w:unhideWhenUsed/>
    <w:rsid w:val="00852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719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1636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Upstairs</dc:title>
  <dc:subject/>
  <dc:creator>Lawrence Watt-Evans</dc:creator>
  <cp:keywords/>
  <dc:description/>
  <cp:lastModifiedBy>Andrey Piskunov</cp:lastModifiedBy>
  <cp:revision>9</cp:revision>
  <dcterms:created xsi:type="dcterms:W3CDTF">2013-12-23T23:15:00Z</dcterms:created>
  <dcterms:modified xsi:type="dcterms:W3CDTF">2026-01-05T02:49:00Z</dcterms:modified>
  <cp:category/>
</cp:coreProperties>
</file>